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4AA" w:rsidRDefault="0014757D">
      <w:pPr>
        <w:pStyle w:val="KonuBal"/>
      </w:pPr>
      <w:r>
        <w:t>PODOLOG GÖRÜŞ FORMU (FERM)</w:t>
      </w:r>
    </w:p>
    <w:p w:rsidR="003374AA" w:rsidRDefault="0014757D">
      <w:r>
        <w:t>Sağlık Hizmet Sunucuları Hakkında Yönetmelik (2025) Hakkında Mesleki Değerlendirme Formu</w:t>
      </w:r>
      <w:r>
        <w:br/>
      </w:r>
      <w:r>
        <w:br/>
        <w:t>Hazırlayan: Podoloji Derneği</w:t>
      </w:r>
      <w:r>
        <w:br/>
        <w:t xml:space="preserve">Amaç: Bu form, 2025 yılında yayımlanan yeni sağlık meslek yönetmeliğinin podologlar üzerindeki etkilerini </w:t>
      </w:r>
      <w:r>
        <w:t>ölçmek, sahadaki gerçek durumu belgelemek ve toplu dilekçe sürecine zemin oluşturmak amacıyla hazırlanmıştır.</w:t>
      </w:r>
      <w:r>
        <w:br/>
      </w:r>
    </w:p>
    <w:p w:rsidR="003374AA" w:rsidRDefault="0014757D">
      <w:pPr>
        <w:pStyle w:val="Balk1"/>
      </w:pPr>
      <w:r>
        <w:t>1. Temel Bilgiler</w:t>
      </w:r>
    </w:p>
    <w:p w:rsidR="003374AA" w:rsidRDefault="0014757D">
      <w:r>
        <w:t>Adınız Soyadınız:</w:t>
      </w:r>
    </w:p>
    <w:p w:rsidR="003374AA" w:rsidRDefault="0014757D">
      <w:r>
        <w:t>Çalışma Şehri:</w:t>
      </w:r>
    </w:p>
    <w:p w:rsidR="003374AA" w:rsidRDefault="0014757D">
      <w:r>
        <w:t>Çalıştığınız Kurum Türü: ( ) Kendi İşletmem  ( ) Güzellik Merkezi  ( ) Sağlık Kurumu  ( ) Diğe</w:t>
      </w:r>
      <w:r>
        <w:t>r: ........</w:t>
      </w:r>
    </w:p>
    <w:p w:rsidR="003374AA" w:rsidRDefault="0014757D">
      <w:r>
        <w:t>Kaç yıldır podolog olarak çalışıyorsunuz?</w:t>
      </w:r>
    </w:p>
    <w:p w:rsidR="003374AA" w:rsidRDefault="0014757D">
      <w:r>
        <w:t>İletişim (isteğe bağlı):</w:t>
      </w:r>
    </w:p>
    <w:p w:rsidR="003374AA" w:rsidRDefault="0014757D">
      <w:pPr>
        <w:pStyle w:val="Balk1"/>
      </w:pPr>
      <w:r>
        <w:t>2. Yönetmelikte En Fazla Sizi Etkileyen Maddeler</w:t>
      </w:r>
    </w:p>
    <w:p w:rsidR="003374AA" w:rsidRDefault="0014757D">
      <w:r>
        <w:t>Yönetmelikte aşağıdaki konular sizin için sorun teşkil ediyor mu?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3374AA">
        <w:tc>
          <w:tcPr>
            <w:tcW w:w="2160" w:type="dxa"/>
          </w:tcPr>
          <w:p w:rsidR="003374AA" w:rsidRDefault="0014757D">
            <w:r>
              <w:t>Konu</w:t>
            </w:r>
          </w:p>
        </w:tc>
        <w:tc>
          <w:tcPr>
            <w:tcW w:w="2160" w:type="dxa"/>
          </w:tcPr>
          <w:p w:rsidR="003374AA" w:rsidRDefault="0014757D">
            <w:r>
              <w:t>Evet</w:t>
            </w:r>
          </w:p>
        </w:tc>
        <w:tc>
          <w:tcPr>
            <w:tcW w:w="2160" w:type="dxa"/>
          </w:tcPr>
          <w:p w:rsidR="003374AA" w:rsidRDefault="0014757D">
            <w:r>
              <w:t>Hayır</w:t>
            </w:r>
          </w:p>
        </w:tc>
        <w:tc>
          <w:tcPr>
            <w:tcW w:w="2160" w:type="dxa"/>
          </w:tcPr>
          <w:p w:rsidR="003374AA" w:rsidRDefault="0014757D">
            <w:r>
              <w:t>Açıklama (isteğe bağlı)</w:t>
            </w:r>
          </w:p>
        </w:tc>
      </w:tr>
      <w:tr w:rsidR="003374AA">
        <w:tc>
          <w:tcPr>
            <w:tcW w:w="2160" w:type="dxa"/>
          </w:tcPr>
          <w:p w:rsidR="003374AA" w:rsidRDefault="0014757D">
            <w:r>
              <w:t>Fiziki şartların yeni</w:t>
            </w:r>
            <w:r>
              <w:t>den düzenlenmesi</w:t>
            </w:r>
          </w:p>
        </w:tc>
        <w:tc>
          <w:tcPr>
            <w:tcW w:w="2160" w:type="dxa"/>
          </w:tcPr>
          <w:p w:rsidR="003374AA" w:rsidRDefault="0014757D">
            <w:r>
              <w:t>( )</w:t>
            </w:r>
          </w:p>
        </w:tc>
        <w:tc>
          <w:tcPr>
            <w:tcW w:w="2160" w:type="dxa"/>
          </w:tcPr>
          <w:p w:rsidR="003374AA" w:rsidRDefault="0014757D">
            <w:r>
              <w:t>( )</w:t>
            </w:r>
          </w:p>
        </w:tc>
        <w:tc>
          <w:tcPr>
            <w:tcW w:w="2160" w:type="dxa"/>
          </w:tcPr>
          <w:p w:rsidR="003374AA" w:rsidRDefault="0014757D">
            <w:r>
              <w:t>.............................</w:t>
            </w:r>
          </w:p>
        </w:tc>
      </w:tr>
      <w:tr w:rsidR="003374AA">
        <w:tc>
          <w:tcPr>
            <w:tcW w:w="2160" w:type="dxa"/>
          </w:tcPr>
          <w:p w:rsidR="003374AA" w:rsidRDefault="0014757D">
            <w:r>
              <w:t>El-ayak bakım personeli çalıştırmanın yasaklanması</w:t>
            </w:r>
          </w:p>
        </w:tc>
        <w:tc>
          <w:tcPr>
            <w:tcW w:w="2160" w:type="dxa"/>
          </w:tcPr>
          <w:p w:rsidR="003374AA" w:rsidRDefault="0014757D">
            <w:r>
              <w:t>( )</w:t>
            </w:r>
          </w:p>
        </w:tc>
        <w:tc>
          <w:tcPr>
            <w:tcW w:w="2160" w:type="dxa"/>
          </w:tcPr>
          <w:p w:rsidR="003374AA" w:rsidRDefault="0014757D">
            <w:r>
              <w:t>( )</w:t>
            </w:r>
          </w:p>
        </w:tc>
        <w:tc>
          <w:tcPr>
            <w:tcW w:w="2160" w:type="dxa"/>
          </w:tcPr>
          <w:p w:rsidR="003374AA" w:rsidRDefault="0014757D">
            <w:r>
              <w:t>.............................</w:t>
            </w:r>
          </w:p>
        </w:tc>
      </w:tr>
      <w:tr w:rsidR="003374AA">
        <w:tc>
          <w:tcPr>
            <w:tcW w:w="2160" w:type="dxa"/>
          </w:tcPr>
          <w:p w:rsidR="003374AA" w:rsidRDefault="0014757D">
            <w:r>
              <w:t>Yeni ruhsat süreci nedeniyle inşaat/maliyet zorunluluğu</w:t>
            </w:r>
          </w:p>
        </w:tc>
        <w:tc>
          <w:tcPr>
            <w:tcW w:w="2160" w:type="dxa"/>
          </w:tcPr>
          <w:p w:rsidR="003374AA" w:rsidRDefault="0014757D">
            <w:r>
              <w:t>( )</w:t>
            </w:r>
          </w:p>
        </w:tc>
        <w:tc>
          <w:tcPr>
            <w:tcW w:w="2160" w:type="dxa"/>
          </w:tcPr>
          <w:p w:rsidR="003374AA" w:rsidRDefault="0014757D">
            <w:r>
              <w:t>( )</w:t>
            </w:r>
          </w:p>
        </w:tc>
        <w:tc>
          <w:tcPr>
            <w:tcW w:w="2160" w:type="dxa"/>
          </w:tcPr>
          <w:p w:rsidR="003374AA" w:rsidRDefault="0014757D">
            <w:r>
              <w:t>.............................</w:t>
            </w:r>
          </w:p>
        </w:tc>
      </w:tr>
      <w:tr w:rsidR="003374AA">
        <w:tc>
          <w:tcPr>
            <w:tcW w:w="2160" w:type="dxa"/>
          </w:tcPr>
          <w:p w:rsidR="003374AA" w:rsidRDefault="0014757D">
            <w:r>
              <w:lastRenderedPageBreak/>
              <w:t xml:space="preserve">Malpraktis ve </w:t>
            </w:r>
            <w:r>
              <w:t>ceza tehdidinin fazlalığı</w:t>
            </w:r>
          </w:p>
        </w:tc>
        <w:tc>
          <w:tcPr>
            <w:tcW w:w="2160" w:type="dxa"/>
          </w:tcPr>
          <w:p w:rsidR="003374AA" w:rsidRDefault="0014757D">
            <w:r>
              <w:t>( )</w:t>
            </w:r>
          </w:p>
        </w:tc>
        <w:tc>
          <w:tcPr>
            <w:tcW w:w="2160" w:type="dxa"/>
          </w:tcPr>
          <w:p w:rsidR="003374AA" w:rsidRDefault="0014757D">
            <w:r>
              <w:t>( )</w:t>
            </w:r>
          </w:p>
        </w:tc>
        <w:tc>
          <w:tcPr>
            <w:tcW w:w="2160" w:type="dxa"/>
          </w:tcPr>
          <w:p w:rsidR="003374AA" w:rsidRDefault="0014757D">
            <w:r>
              <w:t>.............................</w:t>
            </w:r>
          </w:p>
        </w:tc>
      </w:tr>
      <w:tr w:rsidR="003374AA">
        <w:tc>
          <w:tcPr>
            <w:tcW w:w="2160" w:type="dxa"/>
          </w:tcPr>
          <w:p w:rsidR="003374AA" w:rsidRDefault="0014757D">
            <w:r>
              <w:t>Yönetmelikte görev tanımının eksik veya belirsiz olması</w:t>
            </w:r>
          </w:p>
        </w:tc>
        <w:tc>
          <w:tcPr>
            <w:tcW w:w="2160" w:type="dxa"/>
          </w:tcPr>
          <w:p w:rsidR="003374AA" w:rsidRDefault="0014757D">
            <w:r>
              <w:t>( )</w:t>
            </w:r>
          </w:p>
        </w:tc>
        <w:tc>
          <w:tcPr>
            <w:tcW w:w="2160" w:type="dxa"/>
          </w:tcPr>
          <w:p w:rsidR="003374AA" w:rsidRDefault="0014757D">
            <w:r>
              <w:t>( )</w:t>
            </w:r>
          </w:p>
        </w:tc>
        <w:tc>
          <w:tcPr>
            <w:tcW w:w="2160" w:type="dxa"/>
          </w:tcPr>
          <w:p w:rsidR="003374AA" w:rsidRDefault="0014757D">
            <w:r>
              <w:t>.............................</w:t>
            </w:r>
          </w:p>
        </w:tc>
      </w:tr>
    </w:tbl>
    <w:p w:rsidR="003374AA" w:rsidRDefault="0014757D">
      <w:pPr>
        <w:pStyle w:val="Balk1"/>
      </w:pPr>
      <w:r>
        <w:t>3. Açık Uçlu Sorular (Görüşlerinizi Yazabilirsiniz)</w:t>
      </w:r>
    </w:p>
    <w:p w:rsidR="003374AA" w:rsidRDefault="0014757D">
      <w:r>
        <w:t>1. Yeni yönetmelikte sizi en çok zorlayan uy</w:t>
      </w:r>
      <w:r>
        <w:t>gulama nedir?</w:t>
      </w:r>
    </w:p>
    <w:p w:rsidR="003374AA" w:rsidRDefault="0014757D">
      <w:r>
        <w:t>......................................................................................................................</w:t>
      </w:r>
    </w:p>
    <w:p w:rsidR="003374AA" w:rsidRDefault="0014757D">
      <w:r>
        <w:t>2. Destek personel çalıştırılması konusunda ne düşünüyorsunuz?</w:t>
      </w:r>
    </w:p>
    <w:p w:rsidR="003374AA" w:rsidRDefault="0014757D">
      <w:r>
        <w:t>............................................................</w:t>
      </w:r>
      <w:r>
        <w:t>..........................................................</w:t>
      </w:r>
    </w:p>
    <w:p w:rsidR="003374AA" w:rsidRDefault="0014757D">
      <w:r>
        <w:t>3. Mevcut fiziki koşullarda yeniden düzenleme yapılması sizin için mümkün mü? Neden?</w:t>
      </w:r>
    </w:p>
    <w:p w:rsidR="003374AA" w:rsidRDefault="0014757D">
      <w:r>
        <w:t>................................................................................................................</w:t>
      </w:r>
      <w:r>
        <w:t>......</w:t>
      </w:r>
    </w:p>
    <w:p w:rsidR="003374AA" w:rsidRDefault="0014757D">
      <w:r>
        <w:t>4. Yönetmeliğin uygulanabilirliği hakkında genel yorumunuz nedir?</w:t>
      </w:r>
    </w:p>
    <w:p w:rsidR="003374AA" w:rsidRDefault="0014757D">
      <w:r>
        <w:t>......................................................................................................................</w:t>
      </w:r>
    </w:p>
    <w:p w:rsidR="003374AA" w:rsidRDefault="0014757D">
      <w:pPr>
        <w:pStyle w:val="Balk1"/>
      </w:pPr>
      <w:r>
        <w:t>4. Talep ve Önerileriniz</w:t>
      </w:r>
    </w:p>
    <w:p w:rsidR="003374AA" w:rsidRDefault="0014757D">
      <w:r>
        <w:t>Sizce bu yönetmelikte nelerin değişmesi</w:t>
      </w:r>
      <w:r>
        <w:t xml:space="preserve"> gerekiyor?</w:t>
      </w:r>
    </w:p>
    <w:p w:rsidR="003374AA" w:rsidRDefault="0014757D">
      <w:r>
        <w:t>......................................................................................................................</w:t>
      </w:r>
    </w:p>
    <w:p w:rsidR="003374AA" w:rsidRDefault="003374AA">
      <w:bookmarkStart w:id="0" w:name="_GoBack"/>
      <w:bookmarkEnd w:id="0"/>
    </w:p>
    <w:sectPr w:rsidR="003374A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umara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umara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eMadde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eMadde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4757D"/>
    <w:rsid w:val="0015074B"/>
    <w:rsid w:val="0029639D"/>
    <w:rsid w:val="00326F90"/>
    <w:rsid w:val="003374A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8E0F22"/>
  <w14:defaultImageDpi w14:val="300"/>
  <w15:docId w15:val="{18982194-6CCE-40F7-BDD4-36AE3A22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Balk1">
    <w:name w:val="heading 1"/>
    <w:basedOn w:val="Normal"/>
    <w:next w:val="Normal"/>
    <w:link w:val="Balk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18BF"/>
  </w:style>
  <w:style w:type="paragraph" w:styleId="AltBilgi">
    <w:name w:val="footer"/>
    <w:basedOn w:val="Normal"/>
    <w:link w:val="AltBilgi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618BF"/>
  </w:style>
  <w:style w:type="paragraph" w:styleId="AralkYok">
    <w:name w:val="No Spacing"/>
    <w:uiPriority w:val="1"/>
    <w:qFormat/>
    <w:rsid w:val="00FC693F"/>
    <w:pPr>
      <w:spacing w:after="0" w:line="240" w:lineRule="auto"/>
    </w:pPr>
  </w:style>
  <w:style w:type="character" w:customStyle="1" w:styleId="Balk1Char">
    <w:name w:val="Başlık 1 Char"/>
    <w:basedOn w:val="VarsaylanParagrafYazTipi"/>
    <w:link w:val="Bal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nuBal">
    <w:name w:val="Title"/>
    <w:basedOn w:val="Normal"/>
    <w:next w:val="Normal"/>
    <w:link w:val="KonuBal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Paragraf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A1D8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AA1D8D"/>
  </w:style>
  <w:style w:type="paragraph" w:styleId="GvdeMetni2">
    <w:name w:val="Body Text 2"/>
    <w:basedOn w:val="Normal"/>
    <w:link w:val="GvdeMetni2Char"/>
    <w:uiPriority w:val="99"/>
    <w:unhideWhenUsed/>
    <w:rsid w:val="00AA1D8D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AA1D8D"/>
  </w:style>
  <w:style w:type="paragraph" w:styleId="GvdeMetni3">
    <w:name w:val="Body Text 3"/>
    <w:basedOn w:val="Normal"/>
    <w:link w:val="GvdeMetni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Maddemi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Maddemi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Maddemi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ara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ara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ara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Devam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Devam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Devam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kroMetni">
    <w:name w:val="macro"/>
    <w:link w:val="MakroMetni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MetniChar">
    <w:name w:val="Makro Metni Char"/>
    <w:basedOn w:val="VarsaylanParagrafYazTipi"/>
    <w:link w:val="MakroMetni"/>
    <w:uiPriority w:val="99"/>
    <w:rsid w:val="0029639D"/>
    <w:rPr>
      <w:rFonts w:ascii="Courier" w:hAnsi="Courier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FC693F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FC693F"/>
    <w:rPr>
      <w:i/>
      <w:iCs/>
      <w:color w:val="000000" w:themeColor="text1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Gl">
    <w:name w:val="Strong"/>
    <w:basedOn w:val="VarsaylanParagrafYazTipi"/>
    <w:uiPriority w:val="22"/>
    <w:qFormat/>
    <w:rsid w:val="00FC693F"/>
    <w:rPr>
      <w:b/>
      <w:bCs/>
    </w:rPr>
  </w:style>
  <w:style w:type="character" w:styleId="Vurgu">
    <w:name w:val="Emphasis"/>
    <w:basedOn w:val="VarsaylanParagrafYazTipi"/>
    <w:uiPriority w:val="20"/>
    <w:qFormat/>
    <w:rsid w:val="00FC693F"/>
    <w:rPr>
      <w:i/>
      <w:iCs/>
    </w:rPr>
  </w:style>
  <w:style w:type="paragraph" w:styleId="GlAlnt">
    <w:name w:val="Intense Quote"/>
    <w:basedOn w:val="Normal"/>
    <w:next w:val="Normal"/>
    <w:link w:val="GlAln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GlAlntChar">
    <w:name w:val="Güçlü Alıntı Char"/>
    <w:basedOn w:val="VarsaylanParagrafYazTipi"/>
    <w:link w:val="GlAlnt"/>
    <w:uiPriority w:val="30"/>
    <w:rsid w:val="00FC693F"/>
    <w:rPr>
      <w:b/>
      <w:bCs/>
      <w:i/>
      <w:iCs/>
      <w:color w:val="4F81BD" w:themeColor="accent1"/>
    </w:rPr>
  </w:style>
  <w:style w:type="character" w:styleId="HafifVurgulama">
    <w:name w:val="Subtle Emphasis"/>
    <w:basedOn w:val="VarsaylanParagrafYazTipi"/>
    <w:uiPriority w:val="19"/>
    <w:qFormat/>
    <w:rsid w:val="00FC693F"/>
    <w:rPr>
      <w:i/>
      <w:iCs/>
      <w:color w:val="808080" w:themeColor="text1" w:themeTint="7F"/>
    </w:rPr>
  </w:style>
  <w:style w:type="character" w:styleId="GlVurgulama">
    <w:name w:val="Intense Emphasis"/>
    <w:basedOn w:val="VarsaylanParagrafYazTipi"/>
    <w:uiPriority w:val="21"/>
    <w:qFormat/>
    <w:rsid w:val="00FC693F"/>
    <w:rPr>
      <w:b/>
      <w:bCs/>
      <w:i/>
      <w:iCs/>
      <w:color w:val="4F81BD" w:themeColor="accent1"/>
    </w:rPr>
  </w:style>
  <w:style w:type="character" w:styleId="HafifBavuru">
    <w:name w:val="Subtle Reference"/>
    <w:basedOn w:val="VarsaylanParagrafYazTipi"/>
    <w:uiPriority w:val="31"/>
    <w:qFormat/>
    <w:rsid w:val="00FC693F"/>
    <w:rPr>
      <w:smallCaps/>
      <w:color w:val="C0504D" w:themeColor="accent2"/>
      <w:u w:val="single"/>
    </w:rPr>
  </w:style>
  <w:style w:type="character" w:styleId="GlBavuru">
    <w:name w:val="Intense Reference"/>
    <w:basedOn w:val="VarsaylanParagrafYazTipi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itapBal">
    <w:name w:val="Book Title"/>
    <w:basedOn w:val="VarsaylanParagrafYazTipi"/>
    <w:uiPriority w:val="33"/>
    <w:qFormat/>
    <w:rsid w:val="00FC693F"/>
    <w:rPr>
      <w:b/>
      <w:b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C693F"/>
    <w:pPr>
      <w:outlineLvl w:val="9"/>
    </w:pPr>
  </w:style>
  <w:style w:type="table" w:styleId="TabloKlavuzu">
    <w:name w:val="Table Grid"/>
    <w:basedOn w:val="NormalTablo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2">
    <w:name w:val="Light Shading Accent 2"/>
    <w:basedOn w:val="NormalTablo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5">
    <w:name w:val="Light Shading Accent 5"/>
    <w:basedOn w:val="NormalTablo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6">
    <w:name w:val="Light Shading Accent 6"/>
    <w:basedOn w:val="NormalTablo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kListe">
    <w:name w:val="Light List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AkListe-Vurgu1">
    <w:name w:val="Light List Accent 1"/>
    <w:basedOn w:val="NormalTablo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kListe-Vurgu2">
    <w:name w:val="Light List Accent 2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kListe-Vurgu3">
    <w:name w:val="Light List Accent 3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AkListe-Vurgu5">
    <w:name w:val="Light List Accent 5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AkListe-Vurgu6">
    <w:name w:val="Light List Accent 6"/>
    <w:basedOn w:val="NormalTablo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kKlavuz">
    <w:name w:val="Light Grid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AkKlavuz-Vurgu1">
    <w:name w:val="Light Grid Accent 1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4">
    <w:name w:val="Light Grid Accent 4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5">
    <w:name w:val="Light Grid Accent 5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OrtaGlgeleme1">
    <w:name w:val="Medium Shading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1">
    <w:name w:val="Medium Shading 1 Accent 1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2">
    <w:name w:val="Medium Shading 1 Accent 2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4">
    <w:name w:val="Medium Shading 1 Accent 4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5">
    <w:name w:val="Medium Shading 1 Accent 5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6">
    <w:name w:val="Medium Shading 1 Accent 6"/>
    <w:basedOn w:val="NormalTablo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2">
    <w:name w:val="Medium Shading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1">
    <w:name w:val="Medium Shading 2 Accent 1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2">
    <w:name w:val="Medium Shading 2 Accent 2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3">
    <w:name w:val="Medium Shading 2 Accent 3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4">
    <w:name w:val="Medium Shading 2 Accent 4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5">
    <w:name w:val="Medium Shading 2 Accent 5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Glgeleme2-Vurgu6">
    <w:name w:val="Medium Shading 2 Accent 6"/>
    <w:basedOn w:val="NormalTablo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rtaListe1">
    <w:name w:val="Medium Lis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1">
    <w:name w:val="Medium List 1 Accent 1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OrtaListe1-Vurgu2">
    <w:name w:val="Medium List 1 Accent 2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Liste1-Vurgu3">
    <w:name w:val="Medium List 1 Accent 3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OrtaListe1-Vurgu4">
    <w:name w:val="Medium List 1 Accent 4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OrtaListe1-Vurgu5">
    <w:name w:val="Medium List 1 Accent 5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OrtaListe1-Vurgu6">
    <w:name w:val="Medium List 1 Accent 6"/>
    <w:basedOn w:val="NormalTablo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OrtaListe2">
    <w:name w:val="Medium Lis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2-Vurgu1">
    <w:name w:val="Medium List 2 Accent 1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2">
    <w:name w:val="Medium List 2 Accent 2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3">
    <w:name w:val="Medium List 2 Accent 3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4">
    <w:name w:val="Medium List 2 Accent 4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5">
    <w:name w:val="Medium List 2 Accent 5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Liste2-Vurgu6">
    <w:name w:val="Medium List 2 Accent 6"/>
    <w:basedOn w:val="NormalTablo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OrtaKlavuz1">
    <w:name w:val="Medium Grid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OrtaKlavuz1-Vurgu1">
    <w:name w:val="Medium Grid 1 Accent 1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OrtaKlavuz1-Vurgu2">
    <w:name w:val="Medium Grid 1 Accent 2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3">
    <w:name w:val="Medium Grid 1 Accent 3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4">
    <w:name w:val="Medium Grid 1 Accent 4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5">
    <w:name w:val="Medium Grid 1 Accent 5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6">
    <w:name w:val="Medium Grid 1 Accent 6"/>
    <w:basedOn w:val="NormalTablo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">
    <w:name w:val="Medium Grid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1">
    <w:name w:val="Medium Grid 2 Accent 1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2">
    <w:name w:val="Medium Grid 2 Accent 2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3">
    <w:name w:val="Medium Grid 2 Accent 3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4">
    <w:name w:val="Medium Grid 2 Accent 4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5">
    <w:name w:val="Medium Grid 2 Accent 5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2-Vurgu6">
    <w:name w:val="Medium Grid 2 Accent 6"/>
    <w:basedOn w:val="NormalTablo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3">
    <w:name w:val="Medium Grid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OrtaKlavuz3-Vurgu1">
    <w:name w:val="Medium Grid 3 Accent 1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OrtaKlavuz3-Vurgu2">
    <w:name w:val="Medium Grid 3 Accent 2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OrtaKlavuz3-Vurgu3">
    <w:name w:val="Medium Grid 3 Accent 3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OrtaKlavuz3-Vurgu4">
    <w:name w:val="Medium Grid 3 Accent 4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OrtaKlavuz3-Vurgu5">
    <w:name w:val="Medium Grid 3 Accent 5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Klavuz3-Vurgu6">
    <w:name w:val="Medium Grid 3 Accent 6"/>
    <w:basedOn w:val="NormalTablo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KoyuListe">
    <w:name w:val="Dark List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KoyuListe-Vurgu1">
    <w:name w:val="Dark List Accent 1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KoyuListe-Vurgu2">
    <w:name w:val="Dark List Accent 2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KoyuListe-Vurgu3">
    <w:name w:val="Dark List Accent 3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KoyuListe-Vurgu4">
    <w:name w:val="Dark List Accent 4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KoyuListe-Vurgu5">
    <w:name w:val="Dark List Accent 5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KoyuListe-Vurgu6">
    <w:name w:val="Dark List Accent 6"/>
    <w:basedOn w:val="NormalTablo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RenkliGlgeleme">
    <w:name w:val="Colorful Shading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1">
    <w:name w:val="Colorful Shading Accent 1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2">
    <w:name w:val="Colorful Shading Accent 2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3">
    <w:name w:val="Colorful Shading Accent 3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Glgeleme-Vurgu4">
    <w:name w:val="Colorful Shading Accent 4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5">
    <w:name w:val="Colorful Shading Accent 5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Glgeleme-Vurgu6">
    <w:name w:val="Colorful Shading Accent 6"/>
    <w:basedOn w:val="NormalTablo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RenkliListe">
    <w:name w:val="Colorful List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enkliListe-Vurgu1">
    <w:name w:val="Colorful List Accent 1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enkliListe-Vurgu2">
    <w:name w:val="Colorful List Accent 2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RenkliListe-Vurgu3">
    <w:name w:val="Colorful List Accent 3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RenkliListe-Vurgu4">
    <w:name w:val="Colorful List Accent 4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RenkliListe-Vurgu5">
    <w:name w:val="Colorful List Accent 5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RenkliListe-Vurgu6">
    <w:name w:val="Colorful List Accent 6"/>
    <w:basedOn w:val="NormalTablo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RenkliKlavuz">
    <w:name w:val="Colorful Grid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nkliKlavuz-Vurgu1">
    <w:name w:val="Colorful Grid Accent 1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nkliKlavuz-Vurgu2">
    <w:name w:val="Colorful Grid Accent 2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nkliKlavuz-Vurgu3">
    <w:name w:val="Colorful Grid Accent 3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nkliKlavuz-Vurgu4">
    <w:name w:val="Colorful Grid Accent 4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nkliKlavuz-Vurgu5">
    <w:name w:val="Colorful Grid Accent 5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nkliKlavuz-Vurgu6">
    <w:name w:val="Colorful Grid Accent 6"/>
    <w:basedOn w:val="NormalTablo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A7CF9E-4457-4960-84FE-FB24C6D4C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2171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Derya</cp:lastModifiedBy>
  <cp:revision>2</cp:revision>
  <dcterms:created xsi:type="dcterms:W3CDTF">2025-04-15T18:15:00Z</dcterms:created>
  <dcterms:modified xsi:type="dcterms:W3CDTF">2025-04-15T18:15:00Z</dcterms:modified>
  <cp:category/>
</cp:coreProperties>
</file>